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1C5" w:rsidRPr="0030774C" w:rsidRDefault="00E161C5" w:rsidP="004F5B1A">
      <w:pPr>
        <w:rPr>
          <w:b/>
        </w:rPr>
      </w:pPr>
    </w:p>
    <w:p w:rsidR="0030774C" w:rsidRPr="0030774C" w:rsidRDefault="0030774C" w:rsidP="0030774C">
      <w:pPr>
        <w:rPr>
          <w:b/>
        </w:rPr>
      </w:pPr>
      <w:r>
        <w:rPr>
          <w:b/>
        </w:rPr>
        <w:t>FRAU YAMAMOTO IST NOCH DA</w:t>
      </w:r>
      <w:r>
        <w:rPr>
          <w:b/>
        </w:rPr>
        <w:br/>
      </w:r>
      <w:r w:rsidRPr="0030774C">
        <w:rPr>
          <w:b/>
        </w:rPr>
        <w:t>von Dea Loher</w:t>
      </w:r>
    </w:p>
    <w:p w:rsidR="0030774C" w:rsidRDefault="0030774C" w:rsidP="0030774C">
      <w:pPr>
        <w:rPr>
          <w:b/>
        </w:rPr>
      </w:pPr>
      <w:r w:rsidRPr="0030774C">
        <w:rPr>
          <w:b/>
        </w:rPr>
        <w:t>Uraufführung: 12. September 2024 | Pfauen</w:t>
      </w:r>
      <w:r w:rsidR="00707150">
        <w:rPr>
          <w:b/>
        </w:rPr>
        <w:br/>
        <w:t xml:space="preserve">Regie: Jette Steckel </w:t>
      </w:r>
    </w:p>
    <w:p w:rsidR="00BF294F" w:rsidRDefault="00BF294F" w:rsidP="0030774C">
      <w:pPr>
        <w:rPr>
          <w:b/>
        </w:rPr>
      </w:pPr>
    </w:p>
    <w:p w:rsidR="00BF294F" w:rsidRPr="00BF294F" w:rsidRDefault="00BF294F" w:rsidP="00BF294F">
      <w:pPr>
        <w:rPr>
          <w:b/>
        </w:rPr>
      </w:pPr>
      <w:r w:rsidRPr="00BF294F">
        <w:rPr>
          <w:b/>
        </w:rPr>
        <w:t>Mit</w:t>
      </w:r>
      <w:r>
        <w:rPr>
          <w:b/>
        </w:rPr>
        <w:t xml:space="preserve">: </w:t>
      </w:r>
      <w:r w:rsidRPr="00BF294F">
        <w:rPr>
          <w:b/>
        </w:rPr>
        <w:t xml:space="preserve"> Alicia Aumüller, Judith Hoffmann, Mirco Kreibich, Daniel </w:t>
      </w:r>
      <w:proofErr w:type="spellStart"/>
      <w:r w:rsidRPr="00BF294F">
        <w:rPr>
          <w:b/>
        </w:rPr>
        <w:t>Lommatzsch</w:t>
      </w:r>
      <w:proofErr w:type="spellEnd"/>
      <w:r w:rsidRPr="00BF294F">
        <w:rPr>
          <w:b/>
        </w:rPr>
        <w:t xml:space="preserve">, Matthias </w:t>
      </w:r>
      <w:proofErr w:type="spellStart"/>
      <w:r w:rsidRPr="00BF294F">
        <w:rPr>
          <w:b/>
        </w:rPr>
        <w:t>Neukirch</w:t>
      </w:r>
      <w:proofErr w:type="spellEnd"/>
      <w:r w:rsidRPr="00BF294F">
        <w:rPr>
          <w:b/>
        </w:rPr>
        <w:t xml:space="preserve">, Sebastian Rudolph, Charlotte Schwab, </w:t>
      </w:r>
      <w:r>
        <w:rPr>
          <w:b/>
        </w:rPr>
        <w:t xml:space="preserve">Nikola Weisse, Thomas </w:t>
      </w:r>
      <w:proofErr w:type="spellStart"/>
      <w:r>
        <w:rPr>
          <w:b/>
        </w:rPr>
        <w:t>Wodianka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</w:rPr>
        <w:t>Kinder: Fritz Rudolph</w:t>
      </w:r>
      <w:r>
        <w:rPr>
          <w:b/>
          <w:bCs/>
        </w:rPr>
        <w:t xml:space="preserve">/ </w:t>
      </w:r>
      <w:r w:rsidRPr="00BF294F">
        <w:rPr>
          <w:b/>
          <w:bCs/>
        </w:rPr>
        <w:t>Konstantin Schwarz, Céleste Michaelis</w:t>
      </w:r>
      <w:r>
        <w:rPr>
          <w:b/>
          <w:bCs/>
        </w:rPr>
        <w:t xml:space="preserve">/ </w:t>
      </w:r>
      <w:r w:rsidRPr="00BF294F">
        <w:rPr>
          <w:b/>
          <w:bCs/>
        </w:rPr>
        <w:t>Carla Franken</w:t>
      </w:r>
      <w:r>
        <w:rPr>
          <w:b/>
          <w:bCs/>
        </w:rPr>
        <w:t xml:space="preserve">/ </w:t>
      </w:r>
      <w:r w:rsidRPr="00BF294F">
        <w:rPr>
          <w:b/>
          <w:bCs/>
        </w:rPr>
        <w:t>Sophia</w:t>
      </w:r>
      <w:r>
        <w:rPr>
          <w:b/>
          <w:bCs/>
        </w:rPr>
        <w:t xml:space="preserve"> </w:t>
      </w:r>
      <w:r w:rsidRPr="00BF294F">
        <w:rPr>
          <w:b/>
          <w:bCs/>
        </w:rPr>
        <w:t>Franken</w:t>
      </w:r>
    </w:p>
    <w:p w:rsidR="00BF294F" w:rsidRPr="0030774C" w:rsidRDefault="00BF294F" w:rsidP="0030774C">
      <w:pPr>
        <w:rPr>
          <w:b/>
        </w:rPr>
      </w:pPr>
    </w:p>
    <w:p w:rsidR="0030774C" w:rsidRDefault="0030774C" w:rsidP="0030774C"/>
    <w:p w:rsidR="0030774C" w:rsidRDefault="00AA1C66" w:rsidP="0030774C">
      <w:r>
        <w:t>PRESSEFOTOS</w:t>
      </w:r>
    </w:p>
    <w:p w:rsidR="0030774C" w:rsidRDefault="0030774C" w:rsidP="0030774C"/>
    <w:p w:rsidR="0030774C" w:rsidRDefault="0030774C" w:rsidP="0030774C">
      <w:r>
        <w:t>© Alex Bunge / Schauspielhaus Zürich</w:t>
      </w:r>
    </w:p>
    <w:p w:rsidR="0023792B" w:rsidRDefault="0023792B" w:rsidP="0030774C"/>
    <w:p w:rsidR="0030774C" w:rsidRDefault="00AA1C66" w:rsidP="0030774C">
      <w:r>
        <w:t>0 – Thomas Wodianka, Alicia Aumüller, Daniel Lommatzsch</w:t>
      </w:r>
    </w:p>
    <w:p w:rsidR="0030774C" w:rsidRDefault="00AA1C66" w:rsidP="0030774C">
      <w:r>
        <w:t>1 – Nikola Weisse, Mirco Kreibich</w:t>
      </w:r>
    </w:p>
    <w:p w:rsidR="00AA1C66" w:rsidRDefault="00AA1C66" w:rsidP="0030774C">
      <w:r>
        <w:t>2</w:t>
      </w:r>
      <w:r w:rsidR="0030774C">
        <w:t xml:space="preserve"> –</w:t>
      </w:r>
      <w:r>
        <w:t xml:space="preserve"> Nikola Weisse, Mirco Kreibich</w:t>
      </w:r>
    </w:p>
    <w:p w:rsidR="0030774C" w:rsidRDefault="00AA1C66" w:rsidP="0030774C">
      <w:r>
        <w:t>3 – Ensemble FRAU YAMAMOTO IST NOCH DA</w:t>
      </w:r>
    </w:p>
    <w:p w:rsidR="00AA1C66" w:rsidRDefault="00AA1C66" w:rsidP="0030774C">
      <w:r>
        <w:t>4 – Mirco Kreibich, Nikola Weisse, Konstantin Schwarz</w:t>
      </w:r>
    </w:p>
    <w:p w:rsidR="00AA1C66" w:rsidRDefault="00AA1C66" w:rsidP="0030774C">
      <w:r>
        <w:t>5 – Sebastian Rudolph, Matthias Neukirch, Nikola Weisse, Thomas Wodianka</w:t>
      </w:r>
    </w:p>
    <w:p w:rsidR="00AA1C66" w:rsidRDefault="00AA1C66" w:rsidP="0030774C">
      <w:r>
        <w:t>6 – Ensemble FRAU YAMAMOTO IST NOCH DA</w:t>
      </w:r>
    </w:p>
    <w:p w:rsidR="00AA1C66" w:rsidRDefault="00AA1C66" w:rsidP="0030774C">
      <w:r>
        <w:t>7 – Mirco Kreibich, Sebastian Rudolph</w:t>
      </w:r>
    </w:p>
    <w:p w:rsidR="00AA1C66" w:rsidRDefault="00AA1C66" w:rsidP="0030774C">
      <w:r>
        <w:t>8 – Nikola Weisse</w:t>
      </w:r>
    </w:p>
    <w:p w:rsidR="00AA1C66" w:rsidRDefault="00AA1C66" w:rsidP="0030774C">
      <w:r>
        <w:lastRenderedPageBreak/>
        <w:t>9 – Judith Hofmann</w:t>
      </w:r>
    </w:p>
    <w:p w:rsidR="00AA1C66" w:rsidRDefault="00AA1C66" w:rsidP="0030774C"/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Regie </w:t>
      </w:r>
      <w:r w:rsidRPr="00DC0E1D">
        <w:rPr>
          <w:b/>
          <w:bCs/>
        </w:rPr>
        <w:t>Jette Steckel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Bühnenbild </w:t>
      </w:r>
      <w:proofErr w:type="gramStart"/>
      <w:r w:rsidRPr="00DC0E1D">
        <w:rPr>
          <w:b/>
          <w:bCs/>
        </w:rPr>
        <w:t>Florian  Lösche</w:t>
      </w:r>
      <w:proofErr w:type="gram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Kostümbild </w:t>
      </w:r>
      <w:r w:rsidRPr="00DC0E1D">
        <w:rPr>
          <w:b/>
          <w:bCs/>
        </w:rPr>
        <w:t>Pauline </w:t>
      </w:r>
      <w:proofErr w:type="spellStart"/>
      <w:r w:rsidRPr="00DC0E1D">
        <w:rPr>
          <w:b/>
          <w:bCs/>
        </w:rPr>
        <w:t>Hüners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Licht </w:t>
      </w:r>
      <w:r w:rsidRPr="00DC0E1D">
        <w:rPr>
          <w:b/>
          <w:bCs/>
        </w:rPr>
        <w:t>Michel </w:t>
      </w:r>
      <w:proofErr w:type="spellStart"/>
      <w:r w:rsidRPr="00DC0E1D">
        <w:rPr>
          <w:b/>
          <w:bCs/>
        </w:rPr>
        <w:t>Güntert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Musik </w:t>
      </w:r>
      <w:r w:rsidRPr="00DC0E1D">
        <w:rPr>
          <w:b/>
          <w:bCs/>
        </w:rPr>
        <w:t>Mark </w:t>
      </w:r>
      <w:proofErr w:type="spellStart"/>
      <w:r w:rsidRPr="00DC0E1D">
        <w:rPr>
          <w:b/>
          <w:bCs/>
        </w:rPr>
        <w:t>Badur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Dramaturgie </w:t>
      </w:r>
      <w:r w:rsidRPr="00DC0E1D">
        <w:rPr>
          <w:b/>
          <w:bCs/>
        </w:rPr>
        <w:t>Anika Steinhoff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Künstlerische Vermittlung T&amp;S </w:t>
      </w:r>
      <w:bookmarkStart w:id="0" w:name="_GoBack"/>
      <w:bookmarkEnd w:id="0"/>
      <w:r w:rsidRPr="00DC0E1D">
        <w:rPr>
          <w:b/>
          <w:bCs/>
        </w:rPr>
        <w:t>Manuela Runge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Regieassistenz Sarah-Maria Hemmerling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Bühnenbildassistenz </w:t>
      </w:r>
      <w:proofErr w:type="spellStart"/>
      <w:r w:rsidRPr="00BF294F">
        <w:rPr>
          <w:b/>
          <w:bCs/>
        </w:rPr>
        <w:t>Naemi</w:t>
      </w:r>
      <w:proofErr w:type="spellEnd"/>
      <w:r w:rsidRPr="00BF294F">
        <w:rPr>
          <w:b/>
          <w:bCs/>
        </w:rPr>
        <w:t xml:space="preserve"> </w:t>
      </w:r>
      <w:proofErr w:type="spellStart"/>
      <w:r w:rsidRPr="00BF294F">
        <w:rPr>
          <w:b/>
          <w:bCs/>
        </w:rPr>
        <w:t>Jael</w:t>
      </w:r>
      <w:proofErr w:type="spellEnd"/>
      <w:r w:rsidRPr="00BF294F">
        <w:rPr>
          <w:b/>
          <w:bCs/>
        </w:rPr>
        <w:t> Marty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Kostümbildassistenz Renée Kraemer</w:t>
      </w:r>
    </w:p>
    <w:p w:rsidR="00BF294F" w:rsidRPr="00BF294F" w:rsidRDefault="00BF294F" w:rsidP="00BF294F">
      <w:pPr>
        <w:rPr>
          <w:b/>
          <w:bCs/>
        </w:rPr>
      </w:pPr>
      <w:proofErr w:type="spellStart"/>
      <w:r w:rsidRPr="00BF294F">
        <w:rPr>
          <w:b/>
          <w:bCs/>
        </w:rPr>
        <w:t>Regiehospitanz</w:t>
      </w:r>
      <w:proofErr w:type="spellEnd"/>
      <w:r w:rsidRPr="00BF294F">
        <w:rPr>
          <w:b/>
          <w:bCs/>
        </w:rPr>
        <w:t xml:space="preserve"> Emilia Wendelin</w:t>
      </w:r>
    </w:p>
    <w:p w:rsidR="00BF294F" w:rsidRPr="00BF294F" w:rsidRDefault="00BF294F" w:rsidP="00BF294F">
      <w:pPr>
        <w:rPr>
          <w:b/>
          <w:bCs/>
        </w:rPr>
      </w:pPr>
      <w:proofErr w:type="spellStart"/>
      <w:r w:rsidRPr="00BF294F">
        <w:rPr>
          <w:b/>
          <w:bCs/>
        </w:rPr>
        <w:t>Bühnenbildhospitanz</w:t>
      </w:r>
      <w:proofErr w:type="spellEnd"/>
      <w:r w:rsidRPr="00BF294F">
        <w:rPr>
          <w:b/>
          <w:bCs/>
        </w:rPr>
        <w:t xml:space="preserve"> Nyima </w:t>
      </w:r>
      <w:proofErr w:type="spellStart"/>
      <w:r w:rsidRPr="00BF294F">
        <w:rPr>
          <w:b/>
          <w:bCs/>
        </w:rPr>
        <w:t>Sonam</w:t>
      </w:r>
      <w:proofErr w:type="spellEnd"/>
      <w:r w:rsidRPr="00BF294F">
        <w:rPr>
          <w:b/>
          <w:bCs/>
        </w:rPr>
        <w:br/>
        <w:t>Eva </w:t>
      </w:r>
      <w:proofErr w:type="spellStart"/>
      <w:r w:rsidRPr="00BF294F">
        <w:rPr>
          <w:b/>
          <w:bCs/>
        </w:rPr>
        <w:t>Guler</w:t>
      </w:r>
      <w:proofErr w:type="spellEnd"/>
      <w:r w:rsidRPr="00BF294F">
        <w:rPr>
          <w:b/>
          <w:bCs/>
        </w:rPr>
        <w:t xml:space="preserve"> </w:t>
      </w:r>
      <w:proofErr w:type="spellStart"/>
      <w:r w:rsidRPr="00BF294F">
        <w:rPr>
          <w:b/>
          <w:bCs/>
        </w:rPr>
        <w:t>Kostümbildhospitanz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Victoria Jane </w:t>
      </w:r>
      <w:proofErr w:type="spellStart"/>
      <w:r w:rsidRPr="00BF294F">
        <w:rPr>
          <w:b/>
          <w:bCs/>
        </w:rPr>
        <w:t>Maraia</w:t>
      </w:r>
      <w:proofErr w:type="spellEnd"/>
      <w:r w:rsidRPr="00BF294F">
        <w:rPr>
          <w:b/>
          <w:bCs/>
        </w:rPr>
        <w:br/>
        <w:t>Helene Möller</w:t>
      </w:r>
    </w:p>
    <w:p w:rsidR="00BF294F" w:rsidRPr="00BF294F" w:rsidRDefault="00BF294F" w:rsidP="00BF294F">
      <w:pPr>
        <w:rPr>
          <w:b/>
          <w:bCs/>
        </w:rPr>
      </w:pPr>
      <w:proofErr w:type="spellStart"/>
      <w:r w:rsidRPr="00BF294F">
        <w:rPr>
          <w:b/>
          <w:bCs/>
        </w:rPr>
        <w:t>Inspizienz</w:t>
      </w:r>
      <w:proofErr w:type="spellEnd"/>
      <w:r w:rsidRPr="00BF294F">
        <w:rPr>
          <w:b/>
          <w:bCs/>
        </w:rPr>
        <w:t xml:space="preserve"> Michael Durrer</w:t>
      </w:r>
    </w:p>
    <w:p w:rsidR="00BF294F" w:rsidRPr="00BF294F" w:rsidRDefault="00BF294F" w:rsidP="00BF294F">
      <w:pPr>
        <w:rPr>
          <w:b/>
          <w:bCs/>
        </w:rPr>
      </w:pPr>
      <w:proofErr w:type="spellStart"/>
      <w:r w:rsidRPr="00BF294F">
        <w:rPr>
          <w:b/>
          <w:bCs/>
        </w:rPr>
        <w:t>Soufflage</w:t>
      </w:r>
      <w:proofErr w:type="spellEnd"/>
      <w:r w:rsidRPr="00BF294F">
        <w:rPr>
          <w:b/>
          <w:bCs/>
        </w:rPr>
        <w:t xml:space="preserve"> Rita von Horváth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 xml:space="preserve">Übertitel Koordination </w:t>
      </w:r>
      <w:proofErr w:type="spellStart"/>
      <w:r w:rsidRPr="00BF294F">
        <w:rPr>
          <w:b/>
          <w:bCs/>
        </w:rPr>
        <w:t>Sinikka</w:t>
      </w:r>
      <w:proofErr w:type="spellEnd"/>
      <w:r w:rsidRPr="00BF294F">
        <w:rPr>
          <w:b/>
          <w:bCs/>
        </w:rPr>
        <w:t> Weber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Übertitel Einrichtung Raman Khalaf (</w:t>
      </w:r>
      <w:proofErr w:type="spellStart"/>
      <w:r w:rsidRPr="00BF294F">
        <w:rPr>
          <w:b/>
          <w:bCs/>
        </w:rPr>
        <w:t>Panthea</w:t>
      </w:r>
      <w:proofErr w:type="spellEnd"/>
      <w:r w:rsidRPr="00BF294F">
        <w:rPr>
          <w:b/>
          <w:bCs/>
        </w:rPr>
        <w:t>)</w:t>
      </w:r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Übertitel Übersetzung David </w:t>
      </w:r>
      <w:proofErr w:type="spellStart"/>
      <w:r w:rsidRPr="00BF294F">
        <w:rPr>
          <w:b/>
          <w:bCs/>
        </w:rPr>
        <w:t>Tushingham</w:t>
      </w:r>
      <w:proofErr w:type="spellEnd"/>
    </w:p>
    <w:p w:rsidR="00BF294F" w:rsidRPr="00BF294F" w:rsidRDefault="00BF294F" w:rsidP="00BF294F">
      <w:pPr>
        <w:rPr>
          <w:b/>
          <w:bCs/>
        </w:rPr>
      </w:pPr>
      <w:r w:rsidRPr="00BF294F">
        <w:rPr>
          <w:b/>
          <w:bCs/>
        </w:rPr>
        <w:t>Übertitel Fahrer*innen Holly Werner</w:t>
      </w:r>
      <w:r w:rsidRPr="00BF294F">
        <w:rPr>
          <w:b/>
          <w:bCs/>
        </w:rPr>
        <w:br/>
        <w:t xml:space="preserve">Kevin Mutter </w:t>
      </w:r>
      <w:proofErr w:type="spellStart"/>
      <w:r w:rsidRPr="00BF294F">
        <w:rPr>
          <w:b/>
          <w:bCs/>
        </w:rPr>
        <w:t>Aika</w:t>
      </w:r>
      <w:proofErr w:type="spellEnd"/>
      <w:r w:rsidRPr="00BF294F">
        <w:rPr>
          <w:b/>
          <w:bCs/>
        </w:rPr>
        <w:t> Baumgartner</w:t>
      </w:r>
    </w:p>
    <w:p w:rsidR="0030774C" w:rsidRPr="004F5B1A" w:rsidRDefault="0030774C" w:rsidP="004F5B1A"/>
    <w:sectPr w:rsidR="0030774C" w:rsidRPr="004F5B1A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DB" w:rsidRDefault="004F73DB" w:rsidP="00C36F5B">
      <w:r>
        <w:separator/>
      </w:r>
    </w:p>
  </w:endnote>
  <w:endnote w:type="continuationSeparator" w:id="0">
    <w:p w:rsidR="004F73DB" w:rsidRDefault="004F73DB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DB" w:rsidRDefault="004F73DB" w:rsidP="00C36F5B">
      <w:r>
        <w:separator/>
      </w:r>
    </w:p>
  </w:footnote>
  <w:footnote w:type="continuationSeparator" w:id="0">
    <w:p w:rsidR="004F73DB" w:rsidRDefault="004F73DB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4C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3792B"/>
    <w:rsid w:val="00244CD5"/>
    <w:rsid w:val="00266038"/>
    <w:rsid w:val="00301B4D"/>
    <w:rsid w:val="0030774C"/>
    <w:rsid w:val="00376117"/>
    <w:rsid w:val="00424482"/>
    <w:rsid w:val="0042534E"/>
    <w:rsid w:val="004444CE"/>
    <w:rsid w:val="004944C8"/>
    <w:rsid w:val="004F5B1A"/>
    <w:rsid w:val="004F5F41"/>
    <w:rsid w:val="004F73DB"/>
    <w:rsid w:val="005237E9"/>
    <w:rsid w:val="00546E9D"/>
    <w:rsid w:val="005F665C"/>
    <w:rsid w:val="006074CC"/>
    <w:rsid w:val="00707150"/>
    <w:rsid w:val="0078126D"/>
    <w:rsid w:val="007A0CB7"/>
    <w:rsid w:val="007C3AE8"/>
    <w:rsid w:val="007F5613"/>
    <w:rsid w:val="00801C1F"/>
    <w:rsid w:val="00882C70"/>
    <w:rsid w:val="009906A4"/>
    <w:rsid w:val="009B70A2"/>
    <w:rsid w:val="00A8268B"/>
    <w:rsid w:val="00A8687B"/>
    <w:rsid w:val="00AA1C66"/>
    <w:rsid w:val="00B237C7"/>
    <w:rsid w:val="00B71D23"/>
    <w:rsid w:val="00B82C1A"/>
    <w:rsid w:val="00BD01E7"/>
    <w:rsid w:val="00BF294F"/>
    <w:rsid w:val="00C27D0B"/>
    <w:rsid w:val="00C36F5B"/>
    <w:rsid w:val="00C6392F"/>
    <w:rsid w:val="00D262C1"/>
    <w:rsid w:val="00D26F89"/>
    <w:rsid w:val="00D72024"/>
    <w:rsid w:val="00DC0E1D"/>
    <w:rsid w:val="00E161C5"/>
    <w:rsid w:val="00E34A54"/>
    <w:rsid w:val="00E6715D"/>
    <w:rsid w:val="00E97CA8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0AEBFB68-4CBF-4819-B3DD-5C5FFC90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74C"/>
    <w:pPr>
      <w:spacing w:after="120" w:line="276" w:lineRule="auto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 w:after="0" w:line="23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 w:after="0" w:line="23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 w:after="0" w:line="238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 w:after="0" w:line="238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 w:after="0" w:line="238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1"/>
      <w:szCs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 w:after="0" w:line="238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 w:after="0" w:line="238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 w:after="0" w:line="238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 w:after="0" w:line="238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  <w:spacing w:after="0" w:line="238" w:lineRule="auto"/>
    </w:pPr>
    <w:rPr>
      <w:rFonts w:asciiTheme="minorHAnsi" w:hAnsiTheme="minorHAnsi"/>
      <w:sz w:val="21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  <w:spacing w:after="0" w:line="238" w:lineRule="auto"/>
    </w:pPr>
    <w:rPr>
      <w:rFonts w:asciiTheme="minorHAnsi" w:hAnsiTheme="minorHAnsi"/>
      <w:sz w:val="21"/>
      <w:szCs w:val="21"/>
    </w:r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BF2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2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Stella Cristiana</cp:lastModifiedBy>
  <cp:revision>3</cp:revision>
  <cp:lastPrinted>2024-06-24T13:56:00Z</cp:lastPrinted>
  <dcterms:created xsi:type="dcterms:W3CDTF">2024-09-12T12:21:00Z</dcterms:created>
  <dcterms:modified xsi:type="dcterms:W3CDTF">2024-09-12T12:22:00Z</dcterms:modified>
</cp:coreProperties>
</file>