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44030" w14:textId="77777777" w:rsidR="00E161C5" w:rsidRPr="0030774C" w:rsidRDefault="00E161C5" w:rsidP="004F5B1A">
      <w:pPr>
        <w:rPr>
          <w:b/>
        </w:rPr>
      </w:pPr>
      <w:bookmarkStart w:id="0" w:name="_GoBack"/>
      <w:bookmarkEnd w:id="0"/>
    </w:p>
    <w:p w14:paraId="0CDF40CA" w14:textId="0193AA8C" w:rsidR="0099550C" w:rsidRDefault="00D97C4B" w:rsidP="00D97C4B">
      <w:pPr>
        <w:rPr>
          <w:b/>
          <w:bCs/>
        </w:rPr>
      </w:pPr>
      <w:r>
        <w:rPr>
          <w:b/>
        </w:rPr>
        <w:t>LOUISE</w:t>
      </w:r>
      <w:r w:rsidR="0030774C">
        <w:rPr>
          <w:b/>
        </w:rPr>
        <w:br/>
      </w:r>
    </w:p>
    <w:p w14:paraId="6BC54691" w14:textId="543D7DF9" w:rsidR="0030774C" w:rsidRDefault="0030774C" w:rsidP="0030774C">
      <w:pPr>
        <w:rPr>
          <w:b/>
        </w:rPr>
      </w:pPr>
      <w:r w:rsidRPr="0030774C">
        <w:rPr>
          <w:b/>
        </w:rPr>
        <w:t xml:space="preserve">Uraufführung: </w:t>
      </w:r>
      <w:r w:rsidR="00D97C4B">
        <w:rPr>
          <w:b/>
        </w:rPr>
        <w:t>30</w:t>
      </w:r>
      <w:r w:rsidRPr="0030774C">
        <w:rPr>
          <w:b/>
        </w:rPr>
        <w:t xml:space="preserve">. </w:t>
      </w:r>
      <w:r w:rsidR="0099550C">
        <w:rPr>
          <w:b/>
        </w:rPr>
        <w:t>November</w:t>
      </w:r>
      <w:r w:rsidRPr="0030774C">
        <w:rPr>
          <w:b/>
        </w:rPr>
        <w:t xml:space="preserve"> 2024 | </w:t>
      </w:r>
      <w:r w:rsidR="00D97C4B">
        <w:rPr>
          <w:b/>
        </w:rPr>
        <w:t>Schiffbau</w:t>
      </w:r>
      <w:r w:rsidR="00707150">
        <w:rPr>
          <w:b/>
        </w:rPr>
        <w:br/>
        <w:t xml:space="preserve">Regie: </w:t>
      </w:r>
      <w:r w:rsidR="00D97C4B">
        <w:rPr>
          <w:b/>
        </w:rPr>
        <w:t>Martin Zimmermann</w:t>
      </w:r>
      <w:r w:rsidR="00707150">
        <w:rPr>
          <w:b/>
        </w:rPr>
        <w:t xml:space="preserve"> </w:t>
      </w:r>
    </w:p>
    <w:p w14:paraId="0A3129EE" w14:textId="77777777" w:rsidR="00BF294F" w:rsidRDefault="00BF294F" w:rsidP="0030774C">
      <w:pPr>
        <w:rPr>
          <w:b/>
        </w:rPr>
      </w:pPr>
    </w:p>
    <w:p w14:paraId="0E576CE1" w14:textId="2E5C21EC" w:rsidR="00BF294F" w:rsidRPr="0030774C" w:rsidRDefault="00BF294F" w:rsidP="009A1DCD">
      <w:pPr>
        <w:rPr>
          <w:b/>
        </w:rPr>
      </w:pPr>
      <w:r w:rsidRPr="00BF294F">
        <w:rPr>
          <w:b/>
        </w:rPr>
        <w:t>Mit</w:t>
      </w:r>
      <w:r>
        <w:rPr>
          <w:b/>
        </w:rPr>
        <w:t xml:space="preserve">: </w:t>
      </w:r>
      <w:r w:rsidR="00D97C4B" w:rsidRPr="00D97C4B">
        <w:rPr>
          <w:b/>
        </w:rPr>
        <w:t xml:space="preserve">Bérengère </w:t>
      </w:r>
      <w:proofErr w:type="spellStart"/>
      <w:r w:rsidR="00D97C4B" w:rsidRPr="00D97C4B">
        <w:rPr>
          <w:b/>
        </w:rPr>
        <w:t>Bodin</w:t>
      </w:r>
      <w:proofErr w:type="spellEnd"/>
      <w:r w:rsidR="00D97C4B" w:rsidRPr="00D97C4B">
        <w:rPr>
          <w:b/>
        </w:rPr>
        <w:t xml:space="preserve">, Marianna de </w:t>
      </w:r>
      <w:proofErr w:type="spellStart"/>
      <w:r w:rsidR="00D97C4B" w:rsidRPr="00D97C4B">
        <w:rPr>
          <w:b/>
        </w:rPr>
        <w:t>Sanctis</w:t>
      </w:r>
      <w:proofErr w:type="spellEnd"/>
      <w:r w:rsidR="00D97C4B" w:rsidRPr="00D97C4B">
        <w:rPr>
          <w:b/>
        </w:rPr>
        <w:t xml:space="preserve">, Rosalba Torres Guerrero, </w:t>
      </w:r>
      <w:proofErr w:type="spellStart"/>
      <w:r w:rsidR="00D97C4B" w:rsidRPr="00D97C4B">
        <w:rPr>
          <w:b/>
        </w:rPr>
        <w:t>Methinee</w:t>
      </w:r>
      <w:proofErr w:type="spellEnd"/>
      <w:r w:rsidR="00D97C4B" w:rsidRPr="00D97C4B">
        <w:rPr>
          <w:b/>
        </w:rPr>
        <w:t xml:space="preserve"> </w:t>
      </w:r>
      <w:proofErr w:type="spellStart"/>
      <w:r w:rsidR="00D97C4B" w:rsidRPr="00D97C4B">
        <w:rPr>
          <w:b/>
        </w:rPr>
        <w:t>Wongtrakoon</w:t>
      </w:r>
      <w:proofErr w:type="spellEnd"/>
    </w:p>
    <w:p w14:paraId="4AF89CB9" w14:textId="77777777" w:rsidR="0030774C" w:rsidRDefault="0030774C" w:rsidP="0030774C"/>
    <w:p w14:paraId="3EA14CC2" w14:textId="77777777" w:rsidR="0030774C" w:rsidRDefault="00AA1C66" w:rsidP="0030774C">
      <w:r>
        <w:t>PRESSEFOTOS</w:t>
      </w:r>
    </w:p>
    <w:p w14:paraId="4D0A895D" w14:textId="77777777" w:rsidR="0030774C" w:rsidRDefault="0030774C" w:rsidP="0030774C"/>
    <w:p w14:paraId="28449B4A" w14:textId="0EE9FF8D" w:rsidR="0030774C" w:rsidRDefault="0030774C" w:rsidP="0030774C">
      <w:r>
        <w:t xml:space="preserve">© </w:t>
      </w:r>
      <w:proofErr w:type="spellStart"/>
      <w:r w:rsidR="00D97C4B">
        <w:t>Admill</w:t>
      </w:r>
      <w:proofErr w:type="spellEnd"/>
      <w:r w:rsidR="00D97C4B">
        <w:t xml:space="preserve"> </w:t>
      </w:r>
      <w:proofErr w:type="spellStart"/>
      <w:r w:rsidR="00D97C4B">
        <w:t>Kuyler</w:t>
      </w:r>
      <w:proofErr w:type="spellEnd"/>
      <w:r w:rsidR="0099550C">
        <w:t xml:space="preserve"> </w:t>
      </w:r>
      <w:r>
        <w:t xml:space="preserve">/ </w:t>
      </w:r>
      <w:r w:rsidR="00D97C4B">
        <w:t>MZ Atelier</w:t>
      </w:r>
    </w:p>
    <w:p w14:paraId="6B062BF0" w14:textId="77777777" w:rsidR="0023792B" w:rsidRDefault="0023792B" w:rsidP="0030774C"/>
    <w:p w14:paraId="66D09005" w14:textId="350CB751" w:rsidR="0030774C" w:rsidRPr="009A1DCD" w:rsidRDefault="00AA1C66" w:rsidP="009A1DCD">
      <w:r w:rsidRPr="009A1DCD">
        <w:t xml:space="preserve">1 – </w:t>
      </w:r>
      <w:r w:rsidR="009A1DCD" w:rsidRPr="009A1DCD">
        <w:rPr>
          <w:i/>
          <w:iCs/>
        </w:rPr>
        <w:t>ADMILL-KUYLER--MZ-Atelier-LOUISE-28.11.2024-045</w:t>
      </w:r>
      <w:r w:rsidR="009A1DCD" w:rsidRPr="009A1DCD">
        <w:rPr>
          <w:i/>
          <w:iCs/>
        </w:rPr>
        <w:br/>
      </w:r>
      <w:r w:rsidR="009A1DCD" w:rsidRPr="009A1DCD">
        <w:t xml:space="preserve">Bérengère </w:t>
      </w:r>
      <w:proofErr w:type="spellStart"/>
      <w:r w:rsidR="009A1DCD" w:rsidRPr="009A1DCD">
        <w:t>Bodin</w:t>
      </w:r>
      <w:proofErr w:type="spellEnd"/>
    </w:p>
    <w:p w14:paraId="6A31F6FE" w14:textId="55F4EAE7" w:rsidR="00AA1C66" w:rsidRPr="009A1DCD" w:rsidRDefault="00AA1C66" w:rsidP="009A1DCD">
      <w:r w:rsidRPr="009A1DCD">
        <w:t>2</w:t>
      </w:r>
      <w:r w:rsidR="0030774C" w:rsidRPr="009A1DCD">
        <w:t xml:space="preserve"> –</w:t>
      </w:r>
      <w:r w:rsidRPr="009A1DCD">
        <w:t xml:space="preserve"> </w:t>
      </w:r>
      <w:r w:rsidR="009A1DCD" w:rsidRPr="009A1DCD">
        <w:rPr>
          <w:i/>
          <w:iCs/>
          <w:lang w:val="de-DE"/>
        </w:rPr>
        <w:t>ADMILL-KUYLER--MZ-Atelier-LOUISE-28.11.2024-155</w:t>
      </w:r>
      <w:r w:rsidR="009A1DCD" w:rsidRPr="009A1DCD">
        <w:rPr>
          <w:i/>
          <w:iCs/>
          <w:lang w:val="de-DE"/>
        </w:rPr>
        <w:br/>
      </w:r>
      <w:proofErr w:type="spellStart"/>
      <w:r w:rsidR="009A1DCD" w:rsidRPr="009A1DCD">
        <w:rPr>
          <w:i/>
          <w:iCs/>
          <w:lang w:val="de-DE"/>
        </w:rPr>
        <w:t>vlnr</w:t>
      </w:r>
      <w:proofErr w:type="spellEnd"/>
      <w:r w:rsidR="009A1DCD" w:rsidRPr="009A1DCD">
        <w:rPr>
          <w:i/>
          <w:iCs/>
          <w:lang w:val="de-DE"/>
        </w:rPr>
        <w:t xml:space="preserve">: </w:t>
      </w:r>
      <w:proofErr w:type="spellStart"/>
      <w:r w:rsidR="009A1DCD" w:rsidRPr="009A1DCD">
        <w:t>Methinee</w:t>
      </w:r>
      <w:proofErr w:type="spellEnd"/>
      <w:r w:rsidR="009A1DCD" w:rsidRPr="009A1DCD">
        <w:t xml:space="preserve"> </w:t>
      </w:r>
      <w:proofErr w:type="spellStart"/>
      <w:r w:rsidR="009A1DCD" w:rsidRPr="009A1DCD">
        <w:t>Wongtrakoon</w:t>
      </w:r>
      <w:proofErr w:type="spellEnd"/>
      <w:r w:rsidR="009A1DCD" w:rsidRPr="009A1DCD">
        <w:t xml:space="preserve">, Bérengère </w:t>
      </w:r>
      <w:proofErr w:type="spellStart"/>
      <w:r w:rsidR="009A1DCD" w:rsidRPr="009A1DCD">
        <w:t>Bodin</w:t>
      </w:r>
      <w:proofErr w:type="spellEnd"/>
      <w:r w:rsidR="009A1DCD" w:rsidRPr="009A1DCD">
        <w:t xml:space="preserve">, Marianna de </w:t>
      </w:r>
      <w:proofErr w:type="spellStart"/>
      <w:r w:rsidR="009A1DCD" w:rsidRPr="009A1DCD">
        <w:t>Sanctis</w:t>
      </w:r>
      <w:proofErr w:type="spellEnd"/>
      <w:r w:rsidR="009A1DCD" w:rsidRPr="009A1DCD">
        <w:t>, Rosalba Torres Guerrero</w:t>
      </w:r>
    </w:p>
    <w:p w14:paraId="19DD4CB0" w14:textId="5174D932" w:rsidR="0030774C" w:rsidRPr="009A1DCD" w:rsidRDefault="00AA1C66" w:rsidP="009A1DCD">
      <w:r w:rsidRPr="009A1DCD">
        <w:t xml:space="preserve">3 – </w:t>
      </w:r>
      <w:r w:rsidR="009A1DCD" w:rsidRPr="009A1DCD">
        <w:rPr>
          <w:i/>
          <w:iCs/>
          <w:lang w:val="de-DE"/>
        </w:rPr>
        <w:t>ADMILL-KUYLER--MZ-Atelier-LOUISE-28.11.2024-162</w:t>
      </w:r>
      <w:r w:rsidR="009A1DCD" w:rsidRPr="009A1DCD">
        <w:rPr>
          <w:i/>
          <w:iCs/>
          <w:lang w:val="de-DE"/>
        </w:rPr>
        <w:br/>
      </w:r>
      <w:proofErr w:type="spellStart"/>
      <w:r w:rsidR="009A1DCD" w:rsidRPr="009A1DCD">
        <w:t>Methinee</w:t>
      </w:r>
      <w:proofErr w:type="spellEnd"/>
      <w:r w:rsidR="009A1DCD" w:rsidRPr="009A1DCD">
        <w:t xml:space="preserve"> </w:t>
      </w:r>
      <w:proofErr w:type="spellStart"/>
      <w:r w:rsidR="009A1DCD" w:rsidRPr="009A1DCD">
        <w:t>Wongtrakoon</w:t>
      </w:r>
      <w:proofErr w:type="spellEnd"/>
    </w:p>
    <w:p w14:paraId="59D3AA51" w14:textId="5C560377" w:rsidR="00AA1C66" w:rsidRPr="009A1DCD" w:rsidRDefault="00AA1C66" w:rsidP="009A1DCD">
      <w:pPr>
        <w:rPr>
          <w:lang w:val="fr-FR"/>
        </w:rPr>
      </w:pPr>
      <w:r w:rsidRPr="009A1DCD">
        <w:rPr>
          <w:lang w:val="fr-FR"/>
        </w:rPr>
        <w:t xml:space="preserve">4 – </w:t>
      </w:r>
      <w:r w:rsidR="009A1DCD" w:rsidRPr="009A1DCD">
        <w:rPr>
          <w:i/>
          <w:iCs/>
          <w:lang w:val="fr-FR"/>
        </w:rPr>
        <w:t>ADMILL-KUYLER--MZ-Atelier-LOUISE-28.11.2024-228</w:t>
      </w:r>
      <w:r w:rsidR="009A1DCD" w:rsidRPr="009A1DCD">
        <w:rPr>
          <w:i/>
          <w:iCs/>
          <w:lang w:val="fr-FR"/>
        </w:rPr>
        <w:br/>
      </w:r>
      <w:r w:rsidR="009A1DCD" w:rsidRPr="009A1DCD">
        <w:rPr>
          <w:lang w:val="fr-FR"/>
        </w:rPr>
        <w:t>Marianna de Sanctis</w:t>
      </w:r>
    </w:p>
    <w:p w14:paraId="2839CFFA" w14:textId="72C91954" w:rsidR="00AA1C66" w:rsidRPr="009A1DCD" w:rsidRDefault="00AA1C66" w:rsidP="009A1DCD">
      <w:pPr>
        <w:rPr>
          <w:lang w:val="fr-FR"/>
        </w:rPr>
      </w:pPr>
      <w:r w:rsidRPr="009A1DCD">
        <w:rPr>
          <w:lang w:val="fr-FR"/>
        </w:rPr>
        <w:t xml:space="preserve">5 – </w:t>
      </w:r>
      <w:r w:rsidR="009A1DCD" w:rsidRPr="009A1DCD">
        <w:rPr>
          <w:i/>
          <w:iCs/>
          <w:lang w:val="fr-FR"/>
        </w:rPr>
        <w:t>ADMILL-KUYLER--MZ-Atelier-LOUISE-28.11.2024-246</w:t>
      </w:r>
      <w:r w:rsidR="009A1DCD" w:rsidRPr="009A1DCD">
        <w:rPr>
          <w:i/>
          <w:iCs/>
          <w:lang w:val="fr-FR"/>
        </w:rPr>
        <w:br/>
      </w:r>
      <w:proofErr w:type="spellStart"/>
      <w:r w:rsidR="009A1DCD" w:rsidRPr="009A1DCD">
        <w:rPr>
          <w:lang w:val="fr-FR"/>
        </w:rPr>
        <w:t>Methinee</w:t>
      </w:r>
      <w:proofErr w:type="spellEnd"/>
      <w:r w:rsidR="009A1DCD" w:rsidRPr="009A1DCD">
        <w:rPr>
          <w:lang w:val="fr-FR"/>
        </w:rPr>
        <w:t xml:space="preserve"> </w:t>
      </w:r>
      <w:proofErr w:type="spellStart"/>
      <w:r w:rsidR="009A1DCD" w:rsidRPr="009A1DCD">
        <w:rPr>
          <w:lang w:val="fr-FR"/>
        </w:rPr>
        <w:t>Wongtrakoon</w:t>
      </w:r>
      <w:proofErr w:type="spellEnd"/>
      <w:r w:rsidR="009A1DCD" w:rsidRPr="009A1DCD">
        <w:rPr>
          <w:lang w:val="fr-FR"/>
        </w:rPr>
        <w:t>, Bérengère Bodin, Rosalba Torres Guerrero</w:t>
      </w:r>
    </w:p>
    <w:p w14:paraId="4CEC6889" w14:textId="3DB46A37" w:rsidR="00AA1C66" w:rsidRPr="009A1DCD" w:rsidRDefault="00AA1C66" w:rsidP="009A1DCD">
      <w:pPr>
        <w:rPr>
          <w:lang w:val="fr-FR"/>
        </w:rPr>
      </w:pPr>
      <w:r w:rsidRPr="009A1DCD">
        <w:rPr>
          <w:lang w:val="fr-FR"/>
        </w:rPr>
        <w:t>6 –</w:t>
      </w:r>
      <w:r w:rsidR="009A1DCD" w:rsidRPr="009A1DCD">
        <w:rPr>
          <w:lang w:val="fr-FR"/>
        </w:rPr>
        <w:t xml:space="preserve"> </w:t>
      </w:r>
      <w:r w:rsidR="009A1DCD" w:rsidRPr="009A1DCD">
        <w:rPr>
          <w:i/>
          <w:iCs/>
          <w:lang w:val="fr-FR"/>
        </w:rPr>
        <w:t>ADMILL-KUYLER--MZ-Atelier-LOUISE-28.11.2024-264</w:t>
      </w:r>
      <w:r w:rsidR="009A1DCD" w:rsidRPr="009A1DCD">
        <w:rPr>
          <w:i/>
          <w:iCs/>
          <w:lang w:val="fr-FR"/>
        </w:rPr>
        <w:br/>
      </w:r>
      <w:r w:rsidR="009A1DCD" w:rsidRPr="009A1DCD">
        <w:rPr>
          <w:lang w:val="fr-FR"/>
        </w:rPr>
        <w:t>Marianna de Sanctis, Rosalba Torres Guerrero</w:t>
      </w:r>
    </w:p>
    <w:p w14:paraId="24732AE2" w14:textId="6A096836" w:rsidR="0099550C" w:rsidRPr="009A1DCD" w:rsidRDefault="0099550C" w:rsidP="009A1DCD">
      <w:pPr>
        <w:rPr>
          <w:lang w:val="fr-FR"/>
        </w:rPr>
      </w:pPr>
      <w:r w:rsidRPr="009A1DCD">
        <w:rPr>
          <w:lang w:val="fr-FR"/>
        </w:rPr>
        <w:t>7 –</w:t>
      </w:r>
      <w:r w:rsidR="009A1DCD" w:rsidRPr="009A1DCD">
        <w:rPr>
          <w:lang w:val="fr-FR"/>
        </w:rPr>
        <w:t xml:space="preserve"> </w:t>
      </w:r>
      <w:r w:rsidR="009A1DCD" w:rsidRPr="009A1DCD">
        <w:rPr>
          <w:i/>
          <w:iCs/>
          <w:lang w:val="fr-FR"/>
        </w:rPr>
        <w:t>ADMILL-KUYLER--MZ-Atelier-LOUISE-29.11.2024-403</w:t>
      </w:r>
      <w:r w:rsidR="009A1DCD" w:rsidRPr="009A1DCD">
        <w:rPr>
          <w:i/>
          <w:iCs/>
          <w:lang w:val="fr-FR"/>
        </w:rPr>
        <w:br/>
      </w:r>
      <w:proofErr w:type="spellStart"/>
      <w:r w:rsidR="009A1DCD" w:rsidRPr="009A1DCD">
        <w:rPr>
          <w:i/>
          <w:iCs/>
          <w:lang w:val="fr-FR"/>
        </w:rPr>
        <w:t>vlnr</w:t>
      </w:r>
      <w:proofErr w:type="spellEnd"/>
      <w:r w:rsidR="009A1DCD" w:rsidRPr="009A1DCD">
        <w:rPr>
          <w:i/>
          <w:iCs/>
          <w:lang w:val="fr-FR"/>
        </w:rPr>
        <w:t xml:space="preserve">: </w:t>
      </w:r>
      <w:proofErr w:type="spellStart"/>
      <w:r w:rsidR="009A1DCD" w:rsidRPr="009A1DCD">
        <w:rPr>
          <w:lang w:val="fr-FR"/>
        </w:rPr>
        <w:t>Methinee</w:t>
      </w:r>
      <w:proofErr w:type="spellEnd"/>
      <w:r w:rsidR="009A1DCD" w:rsidRPr="009A1DCD">
        <w:rPr>
          <w:lang w:val="fr-FR"/>
        </w:rPr>
        <w:t xml:space="preserve"> </w:t>
      </w:r>
      <w:proofErr w:type="spellStart"/>
      <w:r w:rsidR="009A1DCD" w:rsidRPr="009A1DCD">
        <w:rPr>
          <w:lang w:val="fr-FR"/>
        </w:rPr>
        <w:t>Wongtrakoon</w:t>
      </w:r>
      <w:proofErr w:type="spellEnd"/>
      <w:r w:rsidR="009A1DCD" w:rsidRPr="009A1DCD">
        <w:rPr>
          <w:lang w:val="fr-FR"/>
        </w:rPr>
        <w:t>, Marianna de Sanctis, Bérengère Bodin, Rosalba Torres Guerrero</w:t>
      </w:r>
    </w:p>
    <w:p w14:paraId="7140F524" w14:textId="54755044" w:rsidR="0099550C" w:rsidRPr="009A1DCD" w:rsidRDefault="0099550C" w:rsidP="009A1DCD">
      <w:pPr>
        <w:rPr>
          <w:lang w:val="fr-FR"/>
        </w:rPr>
      </w:pPr>
      <w:r w:rsidRPr="009A1DCD">
        <w:rPr>
          <w:lang w:val="fr-FR"/>
        </w:rPr>
        <w:t>8 –</w:t>
      </w:r>
      <w:r w:rsidR="009A1DCD" w:rsidRPr="009A1DCD">
        <w:rPr>
          <w:lang w:val="fr-FR"/>
        </w:rPr>
        <w:t xml:space="preserve"> </w:t>
      </w:r>
      <w:r w:rsidR="009A1DCD" w:rsidRPr="009A1DCD">
        <w:rPr>
          <w:i/>
          <w:iCs/>
          <w:lang w:val="fr-FR"/>
        </w:rPr>
        <w:t>ADMILL-KUYLER--MZ-Atelier-LOUISE-29.11.2024-458</w:t>
      </w:r>
      <w:r w:rsidR="009A1DCD" w:rsidRPr="009A1DCD">
        <w:rPr>
          <w:i/>
          <w:iCs/>
          <w:lang w:val="fr-FR"/>
        </w:rPr>
        <w:br/>
      </w:r>
      <w:r w:rsidR="009A1DCD" w:rsidRPr="009A1DCD">
        <w:rPr>
          <w:lang w:val="fr-FR"/>
        </w:rPr>
        <w:t xml:space="preserve">Bérengère Bodin, </w:t>
      </w:r>
      <w:proofErr w:type="spellStart"/>
      <w:r w:rsidR="009A1DCD" w:rsidRPr="009A1DCD">
        <w:rPr>
          <w:lang w:val="fr-FR"/>
        </w:rPr>
        <w:t>Methinee</w:t>
      </w:r>
      <w:proofErr w:type="spellEnd"/>
      <w:r w:rsidR="009A1DCD" w:rsidRPr="009A1DCD">
        <w:rPr>
          <w:lang w:val="fr-FR"/>
        </w:rPr>
        <w:t xml:space="preserve"> </w:t>
      </w:r>
      <w:proofErr w:type="spellStart"/>
      <w:r w:rsidR="009A1DCD" w:rsidRPr="009A1DCD">
        <w:rPr>
          <w:lang w:val="fr-FR"/>
        </w:rPr>
        <w:t>Wongtrakoon</w:t>
      </w:r>
      <w:proofErr w:type="spellEnd"/>
    </w:p>
    <w:p w14:paraId="7B1F4D0B" w14:textId="685B769A" w:rsidR="009A1DCD" w:rsidRPr="009A1DCD" w:rsidRDefault="009A1DCD" w:rsidP="009A1DCD">
      <w:pPr>
        <w:rPr>
          <w:lang w:val="fr-FR"/>
        </w:rPr>
      </w:pPr>
      <w:r w:rsidRPr="009A1DCD">
        <w:rPr>
          <w:i/>
          <w:iCs/>
          <w:lang w:val="fr-FR"/>
        </w:rPr>
        <w:t>9 – ADMILL-KUYLER--MZ-Atelier-LOUISE-29.11.2024-485</w:t>
      </w:r>
      <w:r w:rsidRPr="009A1DCD">
        <w:rPr>
          <w:i/>
          <w:iCs/>
          <w:lang w:val="fr-FR"/>
        </w:rPr>
        <w:br/>
      </w:r>
      <w:proofErr w:type="spellStart"/>
      <w:r w:rsidRPr="009A1DCD">
        <w:rPr>
          <w:lang w:val="fr-FR"/>
        </w:rPr>
        <w:t>Methinee</w:t>
      </w:r>
      <w:proofErr w:type="spellEnd"/>
      <w:r w:rsidRPr="009A1DCD">
        <w:rPr>
          <w:lang w:val="fr-FR"/>
        </w:rPr>
        <w:t xml:space="preserve"> </w:t>
      </w:r>
      <w:proofErr w:type="spellStart"/>
      <w:r w:rsidRPr="009A1DCD">
        <w:rPr>
          <w:lang w:val="fr-FR"/>
        </w:rPr>
        <w:t>Wongtrakoon</w:t>
      </w:r>
      <w:proofErr w:type="spellEnd"/>
    </w:p>
    <w:p w14:paraId="012D0894" w14:textId="77777777" w:rsidR="009A1DCD" w:rsidRPr="009A1DCD" w:rsidRDefault="009A1DCD" w:rsidP="009A1DCD">
      <w:pPr>
        <w:rPr>
          <w:lang w:val="fr-FR"/>
        </w:rPr>
      </w:pPr>
      <w:r w:rsidRPr="009A1DCD">
        <w:rPr>
          <w:lang w:val="fr-FR"/>
        </w:rPr>
        <w:t xml:space="preserve">10 – </w:t>
      </w:r>
      <w:r w:rsidRPr="009A1DCD">
        <w:rPr>
          <w:i/>
          <w:iCs/>
          <w:lang w:val="fr-FR"/>
        </w:rPr>
        <w:t>ADMILL-KUYLER--MZ-Atelier-LOUISE-29.11.2024-518</w:t>
      </w:r>
      <w:r w:rsidRPr="009A1DCD">
        <w:rPr>
          <w:i/>
          <w:iCs/>
          <w:lang w:val="fr-FR"/>
        </w:rPr>
        <w:br/>
      </w:r>
      <w:r w:rsidRPr="009A1DCD">
        <w:rPr>
          <w:lang w:val="fr-FR"/>
        </w:rPr>
        <w:t>Marianna de Sanctis</w:t>
      </w:r>
    </w:p>
    <w:p w14:paraId="4F30AEB6" w14:textId="36E68D22" w:rsidR="009A1DCD" w:rsidRPr="009A1DCD" w:rsidRDefault="009A1DCD" w:rsidP="009A1DCD">
      <w:pPr>
        <w:rPr>
          <w:lang w:val="fr-FR"/>
        </w:rPr>
      </w:pPr>
      <w:r w:rsidRPr="009A1DCD">
        <w:rPr>
          <w:lang w:val="fr-FR"/>
        </w:rPr>
        <w:t xml:space="preserve">11 – </w:t>
      </w:r>
      <w:r w:rsidRPr="009A1DCD">
        <w:rPr>
          <w:i/>
          <w:iCs/>
          <w:lang w:val="fr-FR"/>
        </w:rPr>
        <w:t>ADMILL-KUYLER--MZ-Atelier-LOUISE-29.11.2024-563</w:t>
      </w:r>
      <w:r w:rsidRPr="009A1DCD">
        <w:rPr>
          <w:i/>
          <w:iCs/>
          <w:lang w:val="fr-FR"/>
        </w:rPr>
        <w:br/>
      </w:r>
      <w:r w:rsidRPr="009A1DCD">
        <w:rPr>
          <w:lang w:val="fr-FR"/>
        </w:rPr>
        <w:t>Rosalba Torres Guerrero</w:t>
      </w:r>
      <w:r w:rsidRPr="009A1DCD">
        <w:rPr>
          <w:b/>
          <w:bCs/>
          <w:i/>
          <w:iCs/>
          <w:lang w:val="fr-FR"/>
        </w:rPr>
        <w:br/>
      </w:r>
      <w:r w:rsidRPr="009A1DCD">
        <w:rPr>
          <w:b/>
          <w:bCs/>
          <w:i/>
          <w:iCs/>
          <w:lang w:val="fr-FR"/>
        </w:rPr>
        <w:br/>
      </w:r>
    </w:p>
    <w:p w14:paraId="64096C7F" w14:textId="77777777" w:rsidR="0030774C" w:rsidRPr="009A1DCD" w:rsidRDefault="0030774C" w:rsidP="004F5B1A">
      <w:pPr>
        <w:rPr>
          <w:b/>
          <w:bCs/>
          <w:lang w:val="fr-FR"/>
        </w:rPr>
      </w:pPr>
    </w:p>
    <w:p w14:paraId="58943F18" w14:textId="77777777" w:rsidR="0099550C" w:rsidRPr="009A1DCD" w:rsidRDefault="0099550C" w:rsidP="004F5B1A">
      <w:pPr>
        <w:rPr>
          <w:b/>
          <w:bCs/>
          <w:lang w:val="fr-FR"/>
        </w:rPr>
      </w:pPr>
    </w:p>
    <w:p w14:paraId="4A455854" w14:textId="020A5484"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Inszenierung</w:t>
      </w:r>
      <w:r>
        <w:rPr>
          <w:b/>
          <w:bCs/>
        </w:rPr>
        <w:t xml:space="preserve"> </w:t>
      </w:r>
      <w:hyperlink r:id="rId7" w:history="1">
        <w:r w:rsidR="00D97C4B" w:rsidRPr="00D97C4B">
          <w:rPr>
            <w:rStyle w:val="Hyperlink"/>
            <w:b/>
            <w:bCs/>
          </w:rPr>
          <w:t>Martin Zimmermann</w:t>
        </w:r>
      </w:hyperlink>
    </w:p>
    <w:p w14:paraId="0E106ECF" w14:textId="647EF8FD" w:rsidR="009A1DCD" w:rsidRDefault="009A1DCD" w:rsidP="009A1DCD">
      <w:pPr>
        <w:rPr>
          <w:b/>
          <w:bCs/>
        </w:rPr>
      </w:pPr>
      <w:proofErr w:type="spellStart"/>
      <w:r>
        <w:rPr>
          <w:b/>
          <w:bCs/>
        </w:rPr>
        <w:t>Intrepretinnen</w:t>
      </w:r>
      <w:proofErr w:type="spellEnd"/>
      <w:r>
        <w:rPr>
          <w:b/>
          <w:bCs/>
        </w:rPr>
        <w:t xml:space="preserve">: </w:t>
      </w:r>
      <w:r w:rsidRPr="009A1DCD">
        <w:rPr>
          <w:b/>
          <w:bCs/>
        </w:rPr>
        <w:t xml:space="preserve">Bérengère </w:t>
      </w:r>
      <w:proofErr w:type="spellStart"/>
      <w:r w:rsidRPr="009A1DCD">
        <w:rPr>
          <w:b/>
          <w:bCs/>
        </w:rPr>
        <w:t>Bodin</w:t>
      </w:r>
      <w:proofErr w:type="spellEnd"/>
      <w:r w:rsidRPr="009A1DCD">
        <w:rPr>
          <w:b/>
          <w:bCs/>
        </w:rPr>
        <w:t xml:space="preserve">, Marianna de </w:t>
      </w:r>
      <w:proofErr w:type="spellStart"/>
      <w:r w:rsidRPr="009A1DCD">
        <w:rPr>
          <w:b/>
          <w:bCs/>
        </w:rPr>
        <w:t>Sanctis</w:t>
      </w:r>
      <w:proofErr w:type="spellEnd"/>
      <w:r w:rsidRPr="009A1DCD">
        <w:rPr>
          <w:b/>
          <w:bCs/>
        </w:rPr>
        <w:t xml:space="preserve">, Rosalba Torres Guerrero, </w:t>
      </w:r>
      <w:proofErr w:type="spellStart"/>
      <w:r w:rsidRPr="009A1DCD">
        <w:rPr>
          <w:b/>
          <w:bCs/>
        </w:rPr>
        <w:t>Methinee</w:t>
      </w:r>
      <w:proofErr w:type="spellEnd"/>
      <w:r w:rsidRPr="009A1DCD">
        <w:rPr>
          <w:b/>
          <w:bCs/>
        </w:rPr>
        <w:t xml:space="preserve"> </w:t>
      </w:r>
      <w:proofErr w:type="spellStart"/>
      <w:r w:rsidRPr="009A1DCD">
        <w:rPr>
          <w:b/>
          <w:bCs/>
        </w:rPr>
        <w:t>Wongtrakoon</w:t>
      </w:r>
      <w:proofErr w:type="spellEnd"/>
    </w:p>
    <w:p w14:paraId="46AADA46" w14:textId="04856F6E" w:rsidR="00D97C4B" w:rsidRPr="00D97C4B" w:rsidRDefault="00D97C4B" w:rsidP="00D97C4B">
      <w:pPr>
        <w:rPr>
          <w:b/>
          <w:bCs/>
        </w:rPr>
      </w:pPr>
      <w:r w:rsidRPr="00D97C4B">
        <w:rPr>
          <w:b/>
          <w:bCs/>
        </w:rPr>
        <w:t>Kreation Musik: Tobias Preisig</w:t>
      </w:r>
      <w:r w:rsidRPr="00D97C4B">
        <w:rPr>
          <w:b/>
          <w:bCs/>
        </w:rPr>
        <w:br/>
        <w:t>Dramaturgie: Sabine Geistlich</w:t>
      </w:r>
      <w:r w:rsidRPr="00D97C4B">
        <w:rPr>
          <w:b/>
          <w:bCs/>
        </w:rPr>
        <w:br/>
        <w:t>Bühnenbild: Simeon Meier, Martin Zimmermann</w:t>
      </w:r>
      <w:r w:rsidRPr="00D97C4B">
        <w:rPr>
          <w:b/>
          <w:bCs/>
        </w:rPr>
        <w:br/>
        <w:t xml:space="preserve">Künstlerische und Choreografische Mitarbeit: Romain </w:t>
      </w:r>
      <w:proofErr w:type="spellStart"/>
      <w:r w:rsidRPr="00D97C4B">
        <w:rPr>
          <w:b/>
          <w:bCs/>
        </w:rPr>
        <w:t>Guion</w:t>
      </w:r>
      <w:proofErr w:type="spellEnd"/>
      <w:r w:rsidRPr="00D97C4B">
        <w:rPr>
          <w:b/>
          <w:bCs/>
        </w:rPr>
        <w:br/>
        <w:t xml:space="preserve">Kostüme: Susanne </w:t>
      </w:r>
      <w:proofErr w:type="spellStart"/>
      <w:r w:rsidRPr="00D97C4B">
        <w:rPr>
          <w:b/>
          <w:bCs/>
        </w:rPr>
        <w:t>Boner</w:t>
      </w:r>
      <w:proofErr w:type="spellEnd"/>
      <w:r w:rsidRPr="00D97C4B">
        <w:rPr>
          <w:b/>
          <w:bCs/>
        </w:rPr>
        <w:br/>
        <w:t>Lichtdesign: Ueli Kappeler</w:t>
      </w:r>
      <w:r w:rsidRPr="00D97C4B">
        <w:rPr>
          <w:b/>
          <w:bCs/>
        </w:rPr>
        <w:br/>
        <w:t>Tondesign: Andy Neresheimer</w:t>
      </w:r>
      <w:r w:rsidRPr="00D97C4B">
        <w:rPr>
          <w:b/>
          <w:bCs/>
        </w:rPr>
        <w:br/>
        <w:t>Bühnenmeisterin: Doris Berger</w:t>
      </w:r>
      <w:r w:rsidRPr="00D97C4B">
        <w:rPr>
          <w:b/>
          <w:bCs/>
        </w:rPr>
        <w:br/>
        <w:t>Bühnenbild Bau: Schauspielhaus Zürich, Metallkonstruktiv Zürich</w:t>
      </w:r>
      <w:r w:rsidRPr="00D97C4B">
        <w:rPr>
          <w:b/>
          <w:bCs/>
        </w:rPr>
        <w:br/>
        <w:t>Kostümbearbeitung und Puppenbau: Schauspielhaus Zürich, Susanne Boner</w:t>
      </w:r>
    </w:p>
    <w:p w14:paraId="4BD18E2E" w14:textId="6CB90B97" w:rsidR="0099550C" w:rsidRPr="0099550C" w:rsidRDefault="0099550C" w:rsidP="004F5B1A">
      <w:pPr>
        <w:rPr>
          <w:b/>
          <w:bCs/>
        </w:rPr>
      </w:pPr>
    </w:p>
    <w:sectPr w:rsidR="0099550C" w:rsidRPr="0099550C" w:rsidSect="00D262C1">
      <w:headerReference w:type="default" r:id="rId8"/>
      <w:headerReference w:type="first" r:id="rId9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3E439" w14:textId="77777777" w:rsidR="001706C6" w:rsidRDefault="001706C6" w:rsidP="00C36F5B">
      <w:r>
        <w:separator/>
      </w:r>
    </w:p>
  </w:endnote>
  <w:endnote w:type="continuationSeparator" w:id="0">
    <w:p w14:paraId="3B23FE40" w14:textId="77777777" w:rsidR="001706C6" w:rsidRDefault="001706C6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0A26D" w14:textId="77777777" w:rsidR="001706C6" w:rsidRDefault="001706C6" w:rsidP="00C36F5B">
      <w:r>
        <w:separator/>
      </w:r>
    </w:p>
  </w:footnote>
  <w:footnote w:type="continuationSeparator" w:id="0">
    <w:p w14:paraId="66028C5D" w14:textId="77777777" w:rsidR="001706C6" w:rsidRDefault="001706C6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C3D73" w14:textId="77777777"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2B44BEE2" wp14:editId="075BA5E4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49D92" w14:textId="77777777"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1F7E1BC" wp14:editId="7D9BD531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A3380"/>
    <w:rsid w:val="000C042B"/>
    <w:rsid w:val="000C74C8"/>
    <w:rsid w:val="0014700E"/>
    <w:rsid w:val="001549D8"/>
    <w:rsid w:val="00156078"/>
    <w:rsid w:val="001706C6"/>
    <w:rsid w:val="0018162A"/>
    <w:rsid w:val="001B37BA"/>
    <w:rsid w:val="001E2FB8"/>
    <w:rsid w:val="00236EF0"/>
    <w:rsid w:val="0023792B"/>
    <w:rsid w:val="00244CD5"/>
    <w:rsid w:val="00266038"/>
    <w:rsid w:val="00301B4D"/>
    <w:rsid w:val="0030774C"/>
    <w:rsid w:val="00376117"/>
    <w:rsid w:val="003A0FD9"/>
    <w:rsid w:val="003C2034"/>
    <w:rsid w:val="003D1416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707150"/>
    <w:rsid w:val="0078126D"/>
    <w:rsid w:val="00794F44"/>
    <w:rsid w:val="007A0CB7"/>
    <w:rsid w:val="007C3AE8"/>
    <w:rsid w:val="007F5613"/>
    <w:rsid w:val="00801C1F"/>
    <w:rsid w:val="00882C70"/>
    <w:rsid w:val="009906A4"/>
    <w:rsid w:val="0099550C"/>
    <w:rsid w:val="009A1DCD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BF6D58"/>
    <w:rsid w:val="00C27D0B"/>
    <w:rsid w:val="00C36F5B"/>
    <w:rsid w:val="00C6392F"/>
    <w:rsid w:val="00CD02EA"/>
    <w:rsid w:val="00D262C1"/>
    <w:rsid w:val="00D26F89"/>
    <w:rsid w:val="00D47ECF"/>
    <w:rsid w:val="00D72024"/>
    <w:rsid w:val="00D97C4B"/>
    <w:rsid w:val="00DB688D"/>
    <w:rsid w:val="00DC0E1D"/>
    <w:rsid w:val="00E161C5"/>
    <w:rsid w:val="00E34A54"/>
    <w:rsid w:val="00E6715D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984A15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97C4B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97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3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1638607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025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6218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5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0221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3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1472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838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56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350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8418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9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5892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58396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493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0010764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9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92034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9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29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73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7496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85926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2590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2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9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773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586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52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0464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90170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6083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6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6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5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3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0572/martin-zimmerman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2</Pages>
  <Words>172</Words>
  <Characters>1686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Schaad Zora</cp:lastModifiedBy>
  <cp:revision>2</cp:revision>
  <cp:lastPrinted>2024-06-24T13:56:00Z</cp:lastPrinted>
  <dcterms:created xsi:type="dcterms:W3CDTF">2024-11-30T10:56:00Z</dcterms:created>
  <dcterms:modified xsi:type="dcterms:W3CDTF">2024-11-30T10:56:00Z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14e4825858aecf128b6a65ba6ab71fa39351b0d2992ae97263c78e75ea91fe0e</vt:lpwstr>
  </property>
</Properties>
</file>